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73ABB4" w14:textId="77777777" w:rsidR="00FC369C" w:rsidRDefault="00A2476C">
      <w:pPr>
        <w:pStyle w:val="Heading1"/>
      </w:pPr>
      <w:r>
        <w:t>Columbiana County, Ohio – Dental Resources</w:t>
      </w:r>
    </w:p>
    <w:p w14:paraId="6C8ED861" w14:textId="32423C99" w:rsidR="00FC369C" w:rsidRPr="00A2476C" w:rsidRDefault="00A2476C" w:rsidP="00A2476C">
      <w:pPr>
        <w:pStyle w:val="ListParagraph"/>
        <w:numPr>
          <w:ilvl w:val="0"/>
          <w:numId w:val="10"/>
        </w:numPr>
        <w:rPr>
          <w:b/>
          <w:bCs/>
        </w:rPr>
      </w:pPr>
      <w:r w:rsidRPr="00A2476C">
        <w:rPr>
          <w:b/>
          <w:bCs/>
        </w:rPr>
        <w:t>Dental Center at Lisbon – Community Action Agency of Columbiana County</w:t>
      </w:r>
    </w:p>
    <w:p w14:paraId="3CEAC76A" w14:textId="77777777" w:rsidR="00A2476C" w:rsidRDefault="00A2476C" w:rsidP="00A2476C">
      <w:pPr>
        <w:pStyle w:val="ListParagraph"/>
        <w:numPr>
          <w:ilvl w:val="0"/>
          <w:numId w:val="12"/>
        </w:numPr>
      </w:pPr>
      <w:r>
        <w:t>Provides full dental services: exams, cleanings, fillings, extractions, preventive and emergency care</w:t>
      </w:r>
    </w:p>
    <w:p w14:paraId="2C6614E3" w14:textId="77777777" w:rsidR="00A2476C" w:rsidRDefault="00A2476C" w:rsidP="00A2476C">
      <w:pPr>
        <w:pStyle w:val="ListParagraph"/>
        <w:numPr>
          <w:ilvl w:val="0"/>
          <w:numId w:val="12"/>
        </w:numPr>
      </w:pPr>
      <w:r>
        <w:t>Accepts Medicaid, most insurances, and offers a sliding fee scale for uninsured patients</w:t>
      </w:r>
    </w:p>
    <w:p w14:paraId="34A58F1C" w14:textId="77777777" w:rsidR="00A2476C" w:rsidRDefault="00A2476C" w:rsidP="00A2476C">
      <w:pPr>
        <w:pStyle w:val="ListParagraph"/>
        <w:numPr>
          <w:ilvl w:val="1"/>
          <w:numId w:val="12"/>
        </w:numPr>
      </w:pPr>
      <w:r>
        <w:t>Address: 38722 Saltwell Road, Lisbon, OH 44432</w:t>
      </w:r>
    </w:p>
    <w:p w14:paraId="62A8F4B9" w14:textId="77777777" w:rsidR="00A2476C" w:rsidRDefault="00A2476C" w:rsidP="00A2476C">
      <w:pPr>
        <w:pStyle w:val="ListParagraph"/>
        <w:numPr>
          <w:ilvl w:val="1"/>
          <w:numId w:val="12"/>
        </w:numPr>
      </w:pPr>
      <w:r>
        <w:t>Phone: (330) 424-4192</w:t>
      </w:r>
    </w:p>
    <w:p w14:paraId="3F0FDFB9" w14:textId="4357D7E1" w:rsidR="00FC369C" w:rsidRDefault="00A2476C" w:rsidP="00A2476C">
      <w:pPr>
        <w:pStyle w:val="ListParagraph"/>
        <w:numPr>
          <w:ilvl w:val="1"/>
          <w:numId w:val="12"/>
        </w:numPr>
      </w:pPr>
      <w:r>
        <w:t xml:space="preserve">Website: </w:t>
      </w:r>
      <w:hyperlink r:id="rId6" w:history="1">
        <w:r w:rsidRPr="00C23A15">
          <w:rPr>
            <w:rStyle w:val="Hyperlink"/>
          </w:rPr>
          <w:t>https://caaofcc.org/health/dental-center-at-lisbon</w:t>
        </w:r>
      </w:hyperlink>
      <w:r>
        <w:t xml:space="preserve"> </w:t>
      </w:r>
    </w:p>
    <w:p w14:paraId="394E17FC" w14:textId="77777777" w:rsidR="00A2476C" w:rsidRDefault="00A2476C" w:rsidP="00A2476C">
      <w:pPr>
        <w:pStyle w:val="ListParagraph"/>
        <w:ind w:left="1710"/>
      </w:pPr>
    </w:p>
    <w:p w14:paraId="5F0697FE" w14:textId="18188082" w:rsidR="00FC369C" w:rsidRPr="00A2476C" w:rsidRDefault="00A2476C" w:rsidP="00A2476C">
      <w:pPr>
        <w:pStyle w:val="ListParagraph"/>
        <w:numPr>
          <w:ilvl w:val="0"/>
          <w:numId w:val="10"/>
        </w:numPr>
        <w:rPr>
          <w:b/>
          <w:bCs/>
        </w:rPr>
      </w:pPr>
      <w:r w:rsidRPr="00A2476C">
        <w:rPr>
          <w:b/>
          <w:bCs/>
        </w:rPr>
        <w:t>DeChellis &amp; Stonestreet Dentistry – Columbiana Location</w:t>
      </w:r>
    </w:p>
    <w:p w14:paraId="7E3B8692" w14:textId="77777777" w:rsidR="00A2476C" w:rsidRDefault="00A2476C" w:rsidP="00A2476C">
      <w:pPr>
        <w:pStyle w:val="ListParagraph"/>
        <w:numPr>
          <w:ilvl w:val="0"/>
          <w:numId w:val="12"/>
        </w:numPr>
      </w:pPr>
      <w:r>
        <w:t>General, restorative, and emergency dental care, including implants and dentures</w:t>
      </w:r>
    </w:p>
    <w:p w14:paraId="484089AF" w14:textId="77777777" w:rsidR="00A2476C" w:rsidRDefault="00A2476C" w:rsidP="00A2476C">
      <w:pPr>
        <w:pStyle w:val="ListParagraph"/>
        <w:numPr>
          <w:ilvl w:val="0"/>
          <w:numId w:val="12"/>
        </w:numPr>
      </w:pPr>
      <w:r>
        <w:t>Accepts new patients</w:t>
      </w:r>
    </w:p>
    <w:p w14:paraId="3A1E4650" w14:textId="77777777" w:rsidR="00A2476C" w:rsidRDefault="00A2476C" w:rsidP="00A2476C">
      <w:pPr>
        <w:pStyle w:val="ListParagraph"/>
        <w:numPr>
          <w:ilvl w:val="1"/>
          <w:numId w:val="12"/>
        </w:numPr>
      </w:pPr>
      <w:r>
        <w:t>Address: 20 Parkview Drive, Columbiana, OH 44408</w:t>
      </w:r>
    </w:p>
    <w:p w14:paraId="299BA4AF" w14:textId="77777777" w:rsidR="00A2476C" w:rsidRDefault="00A2476C" w:rsidP="00A2476C">
      <w:pPr>
        <w:pStyle w:val="ListParagraph"/>
        <w:numPr>
          <w:ilvl w:val="1"/>
          <w:numId w:val="12"/>
        </w:numPr>
      </w:pPr>
      <w:r>
        <w:t>Phone: (330) 482-3155</w:t>
      </w:r>
    </w:p>
    <w:p w14:paraId="1B01D8AC" w14:textId="36F40105" w:rsidR="00FC369C" w:rsidRDefault="00A2476C" w:rsidP="00A2476C">
      <w:pPr>
        <w:pStyle w:val="ListParagraph"/>
        <w:numPr>
          <w:ilvl w:val="1"/>
          <w:numId w:val="12"/>
        </w:numPr>
      </w:pPr>
      <w:r>
        <w:t xml:space="preserve">Website: </w:t>
      </w:r>
      <w:hyperlink r:id="rId7" w:history="1">
        <w:r w:rsidRPr="00C23A15">
          <w:rPr>
            <w:rStyle w:val="Hyperlink"/>
          </w:rPr>
          <w:t>https://www.dechellisdentistry.com/location/columbiana/1362</w:t>
        </w:r>
      </w:hyperlink>
      <w:r>
        <w:t xml:space="preserve"> </w:t>
      </w:r>
    </w:p>
    <w:p w14:paraId="5A122553" w14:textId="77777777" w:rsidR="00A2476C" w:rsidRDefault="00A2476C" w:rsidP="00A2476C">
      <w:pPr>
        <w:pStyle w:val="ListParagraph"/>
        <w:ind w:left="1710"/>
      </w:pPr>
    </w:p>
    <w:p w14:paraId="30E1F974" w14:textId="0F17DAFA" w:rsidR="00FC369C" w:rsidRPr="00A2476C" w:rsidRDefault="00A2476C" w:rsidP="00A2476C">
      <w:pPr>
        <w:pStyle w:val="ListParagraph"/>
        <w:numPr>
          <w:ilvl w:val="0"/>
          <w:numId w:val="10"/>
        </w:numPr>
        <w:rPr>
          <w:b/>
          <w:bCs/>
        </w:rPr>
      </w:pPr>
      <w:r w:rsidRPr="00A2476C">
        <w:rPr>
          <w:b/>
          <w:bCs/>
        </w:rPr>
        <w:t>Columbiana Dental Center – East Liverpool Branch (CAA)</w:t>
      </w:r>
    </w:p>
    <w:p w14:paraId="229A23E0" w14:textId="77777777" w:rsidR="00A2476C" w:rsidRDefault="00A2476C" w:rsidP="00A2476C">
      <w:pPr>
        <w:pStyle w:val="ListParagraph"/>
        <w:numPr>
          <w:ilvl w:val="0"/>
          <w:numId w:val="12"/>
        </w:numPr>
      </w:pPr>
      <w:r>
        <w:t>Part of the Community Action Agency’s safety net dental clinics</w:t>
      </w:r>
    </w:p>
    <w:p w14:paraId="69FC3DFA" w14:textId="77777777" w:rsidR="00A2476C" w:rsidRDefault="00A2476C" w:rsidP="00A2476C">
      <w:pPr>
        <w:pStyle w:val="ListParagraph"/>
        <w:numPr>
          <w:ilvl w:val="0"/>
          <w:numId w:val="12"/>
        </w:numPr>
      </w:pPr>
      <w:r>
        <w:t>Provides comprehensive care including fillings, cleanings, and extractions</w:t>
      </w:r>
    </w:p>
    <w:p w14:paraId="6465CDC8" w14:textId="77777777" w:rsidR="00A2476C" w:rsidRDefault="00A2476C" w:rsidP="00A2476C">
      <w:pPr>
        <w:pStyle w:val="ListParagraph"/>
        <w:numPr>
          <w:ilvl w:val="1"/>
          <w:numId w:val="12"/>
        </w:numPr>
      </w:pPr>
      <w:r>
        <w:t>Address: 16480 St. Clair Avenue, East Liverpool, OH</w:t>
      </w:r>
    </w:p>
    <w:p w14:paraId="64E38F68" w14:textId="77777777" w:rsidR="00A2476C" w:rsidRDefault="00A2476C" w:rsidP="00A2476C">
      <w:pPr>
        <w:pStyle w:val="ListParagraph"/>
        <w:numPr>
          <w:ilvl w:val="1"/>
          <w:numId w:val="12"/>
        </w:numPr>
      </w:pPr>
      <w:r>
        <w:t>Phone: (330) 386-7777</w:t>
      </w:r>
    </w:p>
    <w:p w14:paraId="682BAF1B" w14:textId="78291E52" w:rsidR="00FC369C" w:rsidRDefault="00A2476C" w:rsidP="00A2476C">
      <w:pPr>
        <w:pStyle w:val="ListParagraph"/>
        <w:numPr>
          <w:ilvl w:val="1"/>
          <w:numId w:val="12"/>
        </w:numPr>
      </w:pPr>
      <w:r>
        <w:t xml:space="preserve">Website: </w:t>
      </w:r>
      <w:hyperlink r:id="rId8" w:history="1">
        <w:r w:rsidRPr="00C23A15">
          <w:rPr>
            <w:rStyle w:val="Hyperlink"/>
          </w:rPr>
          <w:t>https://dental.osu.edu/sites/default/files/2022-10/ODH_SafetyNetDentalCarePrograms2022.pdf</w:t>
        </w:r>
      </w:hyperlink>
      <w:r>
        <w:t xml:space="preserve"> </w:t>
      </w:r>
    </w:p>
    <w:p w14:paraId="257ED2BE" w14:textId="77777777" w:rsidR="00A2476C" w:rsidRDefault="00A2476C" w:rsidP="00A2476C">
      <w:pPr>
        <w:pStyle w:val="ListParagraph"/>
        <w:ind w:left="1710"/>
      </w:pPr>
    </w:p>
    <w:p w14:paraId="6EE98216" w14:textId="1F7BAE12" w:rsidR="00FC369C" w:rsidRPr="00A2476C" w:rsidRDefault="00A2476C" w:rsidP="00A2476C">
      <w:pPr>
        <w:pStyle w:val="ListParagraph"/>
        <w:numPr>
          <w:ilvl w:val="0"/>
          <w:numId w:val="10"/>
        </w:numPr>
        <w:rPr>
          <w:b/>
          <w:bCs/>
        </w:rPr>
      </w:pPr>
      <w:r w:rsidRPr="00A2476C">
        <w:rPr>
          <w:b/>
          <w:bCs/>
        </w:rPr>
        <w:t>Safety Net Dental Clinics – Columbiana County Sites</w:t>
      </w:r>
    </w:p>
    <w:p w14:paraId="1E2B6C1D" w14:textId="77777777" w:rsidR="00A2476C" w:rsidRDefault="00A2476C" w:rsidP="00A2476C">
      <w:pPr>
        <w:pStyle w:val="ListParagraph"/>
        <w:numPr>
          <w:ilvl w:val="0"/>
          <w:numId w:val="12"/>
        </w:numPr>
      </w:pPr>
      <w:r>
        <w:t>Offers oral health care for low-income residents at reduced cost</w:t>
      </w:r>
    </w:p>
    <w:p w14:paraId="79972469" w14:textId="77777777" w:rsidR="00A2476C" w:rsidRDefault="00A2476C" w:rsidP="00A2476C">
      <w:pPr>
        <w:pStyle w:val="ListParagraph"/>
        <w:numPr>
          <w:ilvl w:val="0"/>
          <w:numId w:val="12"/>
        </w:numPr>
      </w:pPr>
      <w:r>
        <w:t>Multiple sites available within Columbiana County</w:t>
      </w:r>
    </w:p>
    <w:p w14:paraId="0F3079AF" w14:textId="119533AB" w:rsidR="00FC369C" w:rsidRDefault="00A2476C" w:rsidP="00A2476C">
      <w:pPr>
        <w:pStyle w:val="ListParagraph"/>
        <w:numPr>
          <w:ilvl w:val="1"/>
          <w:numId w:val="12"/>
        </w:numPr>
      </w:pPr>
      <w:r>
        <w:t xml:space="preserve">Website: </w:t>
      </w:r>
      <w:hyperlink r:id="rId9" w:history="1">
        <w:r w:rsidRPr="00C23A15">
          <w:rPr>
            <w:rStyle w:val="Hyperlink"/>
          </w:rPr>
          <w:t>https://dental.osu.edu/sites/default/files/2022-10/ODH_SafetyNetDentalCarePrograms2022.pdf</w:t>
        </w:r>
      </w:hyperlink>
      <w:r>
        <w:t xml:space="preserve"> </w:t>
      </w:r>
    </w:p>
    <w:sectPr w:rsidR="00FC369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134749D"/>
    <w:multiLevelType w:val="hybridMultilevel"/>
    <w:tmpl w:val="038A40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7A1382"/>
    <w:multiLevelType w:val="hybridMultilevel"/>
    <w:tmpl w:val="EACE76C2"/>
    <w:lvl w:ilvl="0" w:tplc="7868A452">
      <w:numFmt w:val="bullet"/>
      <w:lvlText w:val="•"/>
      <w:lvlJc w:val="left"/>
      <w:pPr>
        <w:ind w:left="99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1" w15:restartNumberingAfterBreak="0">
    <w:nsid w:val="53C913F9"/>
    <w:multiLevelType w:val="hybridMultilevel"/>
    <w:tmpl w:val="30E66B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6902616">
    <w:abstractNumId w:val="8"/>
  </w:num>
  <w:num w:numId="2" w16cid:durableId="443308836">
    <w:abstractNumId w:val="6"/>
  </w:num>
  <w:num w:numId="3" w16cid:durableId="621230553">
    <w:abstractNumId w:val="5"/>
  </w:num>
  <w:num w:numId="4" w16cid:durableId="1466196355">
    <w:abstractNumId w:val="4"/>
  </w:num>
  <w:num w:numId="5" w16cid:durableId="565917524">
    <w:abstractNumId w:val="7"/>
  </w:num>
  <w:num w:numId="6" w16cid:durableId="1931355668">
    <w:abstractNumId w:val="3"/>
  </w:num>
  <w:num w:numId="7" w16cid:durableId="722219975">
    <w:abstractNumId w:val="2"/>
  </w:num>
  <w:num w:numId="8" w16cid:durableId="295068493">
    <w:abstractNumId w:val="1"/>
  </w:num>
  <w:num w:numId="9" w16cid:durableId="349261395">
    <w:abstractNumId w:val="0"/>
  </w:num>
  <w:num w:numId="10" w16cid:durableId="607323179">
    <w:abstractNumId w:val="11"/>
  </w:num>
  <w:num w:numId="11" w16cid:durableId="210314759">
    <w:abstractNumId w:val="9"/>
  </w:num>
  <w:num w:numId="12" w16cid:durableId="5008530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38706E"/>
    <w:rsid w:val="00532585"/>
    <w:rsid w:val="00A2476C"/>
    <w:rsid w:val="00AA1D8D"/>
    <w:rsid w:val="00B47730"/>
    <w:rsid w:val="00CB0664"/>
    <w:rsid w:val="00F50345"/>
    <w:rsid w:val="00FC369C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9437CE5"/>
  <w14:defaultImageDpi w14:val="300"/>
  <w15:docId w15:val="{227C14C4-875A-4C70-844D-BE89B3412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A2476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247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ntal.osu.edu/sites/default/files/2022-10/ODH_SafetyNetDentalCarePrograms2022.pdf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dechellisdentistry.com/location/columbiana/136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aaofcc.org/health/dental-center-at-lisbon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ental.osu.edu/sites/default/files/2022-10/ODH_SafetyNetDentalCarePrograms2022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1504</Characters>
  <Application>Microsoft Office Word</Application>
  <DocSecurity>0</DocSecurity>
  <Lines>42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1689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Chelsey Phillips</cp:lastModifiedBy>
  <cp:revision>3</cp:revision>
  <dcterms:created xsi:type="dcterms:W3CDTF">2025-10-02T15:20:00Z</dcterms:created>
  <dcterms:modified xsi:type="dcterms:W3CDTF">2026-01-21T17:13:00Z</dcterms:modified>
  <cp:category/>
</cp:coreProperties>
</file>